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0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赵晓莉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5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中成药学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中药九22;中药221;中药223;中药222;资源221;资源222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